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1" w:rightFromText="340" w:vertAnchor="page" w:horzAnchor="margin" w:tblpXSpec="right" w:tblpY="2318"/>
        <w:tblW w:w="0" w:type="auto"/>
        <w:tblLook w:val="0000" w:firstRow="0" w:lastRow="0" w:firstColumn="0" w:lastColumn="0" w:noHBand="0" w:noVBand="0"/>
      </w:tblPr>
      <w:tblGrid>
        <w:gridCol w:w="3504"/>
      </w:tblGrid>
      <w:tr w:rsidR="00A65C76" w:rsidRPr="00A65C76" w14:paraId="4F90FFCD" w14:textId="77777777">
        <w:trPr>
          <w:trHeight w:val="851"/>
        </w:trPr>
        <w:tc>
          <w:tcPr>
            <w:tcW w:w="3504" w:type="dxa"/>
          </w:tcPr>
          <w:p w14:paraId="10238FC0" w14:textId="77777777" w:rsidR="00A65C76" w:rsidRPr="00A65C76" w:rsidRDefault="00A65C76" w:rsidP="00A65C76">
            <w:pPr>
              <w:pStyle w:val="SenderAddress"/>
              <w:ind w:left="142" w:right="-114"/>
              <w:rPr>
                <w:rFonts w:ascii="Calibri" w:hAnsi="Calibri"/>
                <w:sz w:val="18"/>
                <w:szCs w:val="18"/>
              </w:rPr>
            </w:pPr>
          </w:p>
          <w:p w14:paraId="3F4E6781" w14:textId="77777777" w:rsidR="00A65C76" w:rsidRPr="00A65C76" w:rsidRDefault="00A65C76" w:rsidP="00A65C76">
            <w:pPr>
              <w:pStyle w:val="SenderAddress"/>
              <w:tabs>
                <w:tab w:val="left" w:pos="851"/>
              </w:tabs>
              <w:ind w:left="142" w:right="-114"/>
              <w:rPr>
                <w:rFonts w:ascii="Calibri" w:hAnsi="Calibri"/>
                <w:sz w:val="18"/>
                <w:szCs w:val="18"/>
              </w:rPr>
            </w:pPr>
            <w:r w:rsidRPr="00A65C76">
              <w:rPr>
                <w:rFonts w:ascii="Calibri" w:hAnsi="Calibri"/>
                <w:sz w:val="18"/>
                <w:szCs w:val="18"/>
              </w:rPr>
              <w:t>Phone:</w:t>
            </w:r>
            <w:r w:rsidRPr="00A65C76">
              <w:rPr>
                <w:rFonts w:ascii="Calibri" w:hAnsi="Calibri"/>
                <w:sz w:val="18"/>
                <w:szCs w:val="18"/>
              </w:rPr>
              <w:tab/>
              <w:t xml:space="preserve">+ 49 681 </w:t>
            </w:r>
            <w:r w:rsidR="00097B1B" w:rsidRPr="00A65C76">
              <w:rPr>
                <w:rFonts w:ascii="Calibri" w:hAnsi="Calibri"/>
                <w:sz w:val="18"/>
                <w:szCs w:val="18"/>
              </w:rPr>
              <w:t>302-707</w:t>
            </w:r>
            <w:r w:rsidRPr="00A65C76">
              <w:rPr>
                <w:rFonts w:ascii="Calibri" w:hAnsi="Calibri"/>
                <w:sz w:val="18"/>
                <w:szCs w:val="18"/>
              </w:rPr>
              <w:t>50</w:t>
            </w:r>
          </w:p>
          <w:p w14:paraId="3DE5A6E4" w14:textId="77777777" w:rsidR="00A65C76" w:rsidRPr="00A65C76" w:rsidRDefault="00A65C76" w:rsidP="00A65C76">
            <w:pPr>
              <w:pStyle w:val="SenderAddress"/>
              <w:tabs>
                <w:tab w:val="left" w:pos="851"/>
              </w:tabs>
              <w:ind w:left="142" w:right="-114"/>
              <w:rPr>
                <w:rFonts w:ascii="Calibri" w:hAnsi="Calibri"/>
                <w:sz w:val="18"/>
                <w:szCs w:val="18"/>
              </w:rPr>
            </w:pPr>
            <w:r w:rsidRPr="00A65C76">
              <w:rPr>
                <w:rFonts w:ascii="Calibri" w:hAnsi="Calibri"/>
                <w:sz w:val="18"/>
                <w:szCs w:val="18"/>
              </w:rPr>
              <w:t>Fax:</w:t>
            </w:r>
            <w:r w:rsidRPr="00A65C76">
              <w:rPr>
                <w:rFonts w:ascii="Calibri" w:hAnsi="Calibri"/>
                <w:sz w:val="18"/>
                <w:szCs w:val="18"/>
              </w:rPr>
              <w:tab/>
              <w:t>+ 49 681 302-70155</w:t>
            </w:r>
          </w:p>
          <w:p w14:paraId="2E40494D" w14:textId="77777777" w:rsidR="00A65C76" w:rsidRPr="00A65C76" w:rsidRDefault="00A65C76" w:rsidP="00A65C76">
            <w:pPr>
              <w:pStyle w:val="SenderAddress"/>
              <w:tabs>
                <w:tab w:val="left" w:pos="851"/>
              </w:tabs>
              <w:spacing w:after="120"/>
              <w:ind w:left="142" w:right="-114"/>
              <w:rPr>
                <w:rFonts w:ascii="Calibri" w:hAnsi="Calibri"/>
                <w:sz w:val="18"/>
                <w:szCs w:val="18"/>
              </w:rPr>
            </w:pPr>
            <w:r w:rsidRPr="00A65C76">
              <w:rPr>
                <w:rFonts w:ascii="Calibri" w:hAnsi="Calibri"/>
                <w:sz w:val="18"/>
                <w:szCs w:val="18"/>
              </w:rPr>
              <w:t>E-Mail:</w:t>
            </w:r>
            <w:r w:rsidRPr="00A65C76">
              <w:rPr>
                <w:rFonts w:ascii="Calibri" w:hAnsi="Calibri"/>
                <w:sz w:val="18"/>
                <w:szCs w:val="18"/>
              </w:rPr>
              <w:tab/>
            </w:r>
            <w:r w:rsidR="00097B1B" w:rsidRPr="00A65C76">
              <w:rPr>
                <w:rFonts w:ascii="Calibri" w:hAnsi="Calibri"/>
                <w:sz w:val="16"/>
                <w:szCs w:val="18"/>
              </w:rPr>
              <w:t>jens.krueger</w:t>
            </w:r>
            <w:r w:rsidRPr="00A65C76">
              <w:rPr>
                <w:rFonts w:ascii="Calibri" w:hAnsi="Calibri"/>
                <w:sz w:val="16"/>
                <w:szCs w:val="18"/>
              </w:rPr>
              <w:t>@mmci.uni-saarland.de</w:t>
            </w:r>
          </w:p>
          <w:p w14:paraId="7348EBF5" w14:textId="77777777" w:rsidR="00A65C76" w:rsidRPr="00A65C76" w:rsidRDefault="00A65C76" w:rsidP="00A65C76">
            <w:pPr>
              <w:pStyle w:val="SenderAddress"/>
              <w:tabs>
                <w:tab w:val="left" w:pos="851"/>
              </w:tabs>
              <w:spacing w:after="40"/>
              <w:ind w:left="142" w:right="-113"/>
              <w:rPr>
                <w:rFonts w:ascii="Calibri" w:hAnsi="Calibri"/>
                <w:i/>
                <w:sz w:val="16"/>
                <w:szCs w:val="16"/>
              </w:rPr>
            </w:pPr>
            <w:r w:rsidRPr="00A65C76">
              <w:rPr>
                <w:rFonts w:ascii="Calibri" w:hAnsi="Calibri"/>
                <w:i/>
                <w:sz w:val="18"/>
                <w:szCs w:val="18"/>
              </w:rPr>
              <w:t>www.mmci.uni-saarland.de</w:t>
            </w:r>
          </w:p>
        </w:tc>
      </w:tr>
    </w:tbl>
    <w:p w14:paraId="08B24799" w14:textId="77777777" w:rsidR="00A65C76" w:rsidRPr="00A65C76" w:rsidRDefault="00045DEA" w:rsidP="00A65C76">
      <w:pPr>
        <w:pStyle w:val="RecipientAddress"/>
        <w:spacing w:after="100"/>
        <w:rPr>
          <w:sz w:val="14"/>
          <w:szCs w:val="14"/>
          <w:u w:val="single"/>
        </w:rPr>
      </w:pPr>
      <w:r>
        <w:rPr>
          <w:noProof/>
          <w:sz w:val="14"/>
          <w:szCs w:val="14"/>
          <w:u w:val="single"/>
          <w:lang w:val="de-DE"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CAAF954" wp14:editId="562BE26E">
                <wp:simplePos x="0" y="0"/>
                <wp:positionH relativeFrom="column">
                  <wp:posOffset>3596005</wp:posOffset>
                </wp:positionH>
                <wp:positionV relativeFrom="paragraph">
                  <wp:posOffset>-1537970</wp:posOffset>
                </wp:positionV>
                <wp:extent cx="0" cy="1703705"/>
                <wp:effectExtent l="14605" t="11430" r="23495" b="24765"/>
                <wp:wrapNone/>
                <wp:docPr id="5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0370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0,0l21600,21600e" filled="f">
                <v:path arrowok="t" fillok="f" o:connecttype="none"/>
                <o:lock v:ext="edit" shapetype="t"/>
              </v:shapetype>
              <v:shape id="AutoShape 3" o:spid="_x0000_s1026" type="#_x0000_t32" style="position:absolute;margin-left:283.15pt;margin-top:-121.05pt;width:0;height:134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" strokecolor="#5a5a5a [2109]"/>
            </w:pict>
          </mc:Fallback>
        </mc:AlternateContent>
      </w:r>
      <w:r w:rsidR="00A65C76" w:rsidRPr="00A65C76">
        <w:rPr>
          <w:sz w:val="14"/>
          <w:szCs w:val="14"/>
          <w:u w:val="single"/>
        </w:rPr>
        <w:t xml:space="preserve">Cluster of Excellence </w:t>
      </w:r>
      <w:r w:rsidR="00A65C76" w:rsidRPr="00A65C76">
        <w:rPr>
          <w:i/>
          <w:sz w:val="14"/>
          <w:szCs w:val="14"/>
          <w:u w:val="single"/>
        </w:rPr>
        <w:t>MMCI</w:t>
      </w:r>
      <w:r w:rsidR="00A65C76" w:rsidRPr="00A65C76">
        <w:rPr>
          <w:sz w:val="14"/>
          <w:szCs w:val="14"/>
          <w:u w:val="single"/>
        </w:rPr>
        <w:t xml:space="preserve">, Campus E1 </w:t>
      </w:r>
      <w:r w:rsidR="00097B1B" w:rsidRPr="00A65C76">
        <w:rPr>
          <w:sz w:val="14"/>
          <w:szCs w:val="14"/>
          <w:u w:val="single"/>
        </w:rPr>
        <w:t>7</w:t>
      </w:r>
      <w:r w:rsidR="00A65C76" w:rsidRPr="00A65C76">
        <w:rPr>
          <w:sz w:val="14"/>
          <w:szCs w:val="14"/>
          <w:u w:val="single"/>
        </w:rPr>
        <w:t xml:space="preserve">, 66123 </w:t>
      </w:r>
      <w:proofErr w:type="spellStart"/>
      <w:r w:rsidR="00A65C76" w:rsidRPr="00A65C76">
        <w:rPr>
          <w:sz w:val="14"/>
          <w:szCs w:val="14"/>
          <w:u w:val="single"/>
        </w:rPr>
        <w:t>Saarbrücken</w:t>
      </w:r>
      <w:proofErr w:type="spellEnd"/>
      <w:r w:rsidR="00A65C76" w:rsidRPr="00A65C76">
        <w:rPr>
          <w:sz w:val="14"/>
          <w:szCs w:val="14"/>
          <w:u w:val="single"/>
        </w:rPr>
        <w:t>, Germany</w:t>
      </w:r>
    </w:p>
    <w:p w14:paraId="3A71702E" w14:textId="77777777" w:rsidR="003D0A9C" w:rsidRPr="00A65C76" w:rsidRDefault="003D0A9C" w:rsidP="00A65C76">
      <w:pPr>
        <w:pStyle w:val="RecipientAddress"/>
        <w:tabs>
          <w:tab w:val="right" w:pos="9071"/>
        </w:tabs>
        <w:spacing w:before="960" w:after="960"/>
      </w:pPr>
    </w:p>
    <w:p w14:paraId="2CE96602" w14:textId="77777777" w:rsidR="00A65C76" w:rsidRPr="00A65C76" w:rsidRDefault="00045DEA" w:rsidP="00A65C76">
      <w:pPr>
        <w:pStyle w:val="RecipientAddress"/>
        <w:tabs>
          <w:tab w:val="right" w:pos="9071"/>
        </w:tabs>
        <w:spacing w:before="960" w:after="960"/>
      </w:pPr>
      <w:r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C9A8AC6" wp14:editId="7FCAAE95">
                <wp:simplePos x="0" y="0"/>
                <wp:positionH relativeFrom="page">
                  <wp:posOffset>20955</wp:posOffset>
                </wp:positionH>
                <wp:positionV relativeFrom="page">
                  <wp:posOffset>3564255</wp:posOffset>
                </wp:positionV>
                <wp:extent cx="226695" cy="0"/>
                <wp:effectExtent l="8255" t="8255" r="19050" b="29845"/>
                <wp:wrapNone/>
                <wp:docPr id="4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669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bg1">
                              <a:lumMod val="5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" o:spid="_x0000_s1026" type="#_x0000_t32" style="position:absolute;margin-left:1.65pt;margin-top:280.65pt;width:17.8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" strokecolor="#7f7f7f [1612]">
                <w10:wrap anchorx="page" anchory="page"/>
              </v:shape>
            </w:pict>
          </mc:Fallback>
        </mc:AlternateContent>
      </w:r>
      <w:r w:rsidR="00A65C76" w:rsidRPr="00A65C76">
        <w:tab/>
      </w:r>
      <w:r w:rsidR="00863F3C">
        <w:fldChar w:fldCharType="begin"/>
      </w:r>
      <w:r w:rsidR="00863F3C">
        <w:instrText xml:space="preserve"> CREATEDATE  \@ "yyyy-MM-dd"  \* MERGEFORMAT </w:instrText>
      </w:r>
      <w:r w:rsidR="00863F3C">
        <w:fldChar w:fldCharType="separate"/>
      </w:r>
      <w:r w:rsidR="00863F3C">
        <w:rPr>
          <w:noProof/>
        </w:rPr>
        <w:t>2012-04</w:t>
      </w:r>
      <w:r w:rsidR="00977209">
        <w:rPr>
          <w:noProof/>
        </w:rPr>
        <w:t>-</w:t>
      </w:r>
      <w:r w:rsidR="00863F3C">
        <w:rPr>
          <w:noProof/>
        </w:rPr>
        <w:t>22</w:t>
      </w:r>
      <w:r w:rsidR="00863F3C">
        <w:rPr>
          <w:noProof/>
        </w:rPr>
        <w:fldChar w:fldCharType="end"/>
      </w:r>
    </w:p>
    <w:p w14:paraId="10FB37A4" w14:textId="71A44E14" w:rsidR="00A65C76" w:rsidRPr="00A65C76" w:rsidRDefault="003D0A9C" w:rsidP="00A65C76">
      <w:pPr>
        <w:pStyle w:val="Anrede"/>
        <w:spacing w:after="600"/>
      </w:pPr>
      <w:r w:rsidRPr="00A65C76">
        <w:t>To whom it may concern</w:t>
      </w:r>
      <w:r w:rsidR="00A00E8C">
        <w:t>,</w:t>
      </w:r>
    </w:p>
    <w:p w14:paraId="10924B0C" w14:textId="6E0773FC" w:rsidR="00863F3C" w:rsidRDefault="00A65C76" w:rsidP="00863F3C">
      <w:pPr>
        <w:pStyle w:val="Gruformel"/>
        <w:spacing w:before="200" w:after="200"/>
      </w:pPr>
      <w:r w:rsidRPr="00A65C76">
        <w:t xml:space="preserve">I am very pleased to recommend </w:t>
      </w:r>
      <w:r w:rsidR="00863F3C">
        <w:t xml:space="preserve">Thomas </w:t>
      </w:r>
      <w:proofErr w:type="spellStart"/>
      <w:r w:rsidR="00863F3C">
        <w:t>Fogal</w:t>
      </w:r>
      <w:proofErr w:type="spellEnd"/>
      <w:r w:rsidR="00EB310A">
        <w:t>,</w:t>
      </w:r>
      <w:r w:rsidRPr="00A65C76">
        <w:t xml:space="preserve"> </w:t>
      </w:r>
      <w:r w:rsidR="00863F3C">
        <w:t>born 01</w:t>
      </w:r>
      <w:r w:rsidR="00977209">
        <w:t>-</w:t>
      </w:r>
      <w:r w:rsidR="00EB310A">
        <w:t>27</w:t>
      </w:r>
      <w:r w:rsidR="00977209">
        <w:t>-</w:t>
      </w:r>
      <w:r w:rsidR="00EB310A">
        <w:t>1984,</w:t>
      </w:r>
      <w:r w:rsidR="00977209">
        <w:t xml:space="preserve"> </w:t>
      </w:r>
      <w:r w:rsidRPr="00A65C76">
        <w:t xml:space="preserve">for </w:t>
      </w:r>
      <w:r w:rsidR="00863F3C">
        <w:t xml:space="preserve">ad-hoc </w:t>
      </w:r>
      <w:r w:rsidRPr="00A65C76">
        <w:t xml:space="preserve">admission to </w:t>
      </w:r>
      <w:r w:rsidR="00863F3C">
        <w:t xml:space="preserve">the qualifying exam for </w:t>
      </w:r>
      <w:r w:rsidR="00731BDF">
        <w:t xml:space="preserve">entry into </w:t>
      </w:r>
      <w:r w:rsidR="00863F3C">
        <w:t>the dissertation phase of the graduate school of computer science at Saarland University.</w:t>
      </w:r>
    </w:p>
    <w:p w14:paraId="5755D53D" w14:textId="71346ECA" w:rsidR="00863F3C" w:rsidRDefault="00731BDF" w:rsidP="00863F3C">
      <w:pPr>
        <w:pStyle w:val="Gruformel"/>
        <w:spacing w:before="200" w:after="200"/>
      </w:pPr>
      <w:r>
        <w:t xml:space="preserve">Thomas </w:t>
      </w:r>
      <w:proofErr w:type="spellStart"/>
      <w:r>
        <w:t>Fogal</w:t>
      </w:r>
      <w:proofErr w:type="spellEnd"/>
      <w:r>
        <w:t xml:space="preserve"> is already working in my group</w:t>
      </w:r>
      <w:r w:rsidR="00530834">
        <w:t>,</w:t>
      </w:r>
      <w:r>
        <w:t xml:space="preserve"> financed through the EU STREP “</w:t>
      </w:r>
      <w:r w:rsidRPr="00731BDF">
        <w:t>SCENE – Novel Scene representations for richer networked media</w:t>
      </w:r>
      <w:r>
        <w:t>” as part of the Intel Visual Computing Institute. Before Thomas joined my group</w:t>
      </w:r>
      <w:r w:rsidR="00155C50">
        <w:t>,</w:t>
      </w:r>
      <w:r>
        <w:t xml:space="preserve"> he worked at the Scientific Computing and Imaging (SCI) Institute in Salt Lake City as a developer on </w:t>
      </w:r>
      <w:r w:rsidR="00CE1B30">
        <w:t xml:space="preserve">the </w:t>
      </w:r>
      <w:r>
        <w:t xml:space="preserve">NIH </w:t>
      </w:r>
      <w:r w:rsidR="00530834">
        <w:t xml:space="preserve">Center for Integrative Biomedical Computing (CIBC) </w:t>
      </w:r>
      <w:r>
        <w:t xml:space="preserve">and </w:t>
      </w:r>
      <w:r w:rsidR="00530834">
        <w:t xml:space="preserve">the </w:t>
      </w:r>
      <w:r>
        <w:t xml:space="preserve">DoE </w:t>
      </w:r>
      <w:r w:rsidR="00CE1B30" w:rsidRPr="00CE1B30">
        <w:t>Visualization and Analytics Center for Enabling Technology (VACET)</w:t>
      </w:r>
      <w:r w:rsidR="00CE1B30">
        <w:t xml:space="preserve">. </w:t>
      </w:r>
      <w:r w:rsidR="00530834">
        <w:t>His main responsibilities were</w:t>
      </w:r>
      <w:r>
        <w:t xml:space="preserve"> research and development </w:t>
      </w:r>
      <w:r w:rsidR="00CE1B30">
        <w:t>of</w:t>
      </w:r>
      <w:r>
        <w:t xml:space="preserve"> the ImageVis3D volume-rendering project and the </w:t>
      </w:r>
      <w:proofErr w:type="spellStart"/>
      <w:r>
        <w:t>VisIt</w:t>
      </w:r>
      <w:proofErr w:type="spellEnd"/>
      <w:r>
        <w:t xml:space="preserve"> visualization</w:t>
      </w:r>
      <w:r w:rsidR="00530834">
        <w:t xml:space="preserve"> an analysis</w:t>
      </w:r>
      <w:r>
        <w:t xml:space="preserve"> package. As I originally started the development of ImageVis3D as a post-doctoral research</w:t>
      </w:r>
      <w:r w:rsidR="00530834">
        <w:t>er</w:t>
      </w:r>
      <w:r>
        <w:t xml:space="preserve"> at SCI</w:t>
      </w:r>
      <w:r w:rsidR="00530834">
        <w:t>,</w:t>
      </w:r>
      <w:r>
        <w:t xml:space="preserve"> we naturally worked very close</w:t>
      </w:r>
      <w:r w:rsidR="00155C50">
        <w:t>ly</w:t>
      </w:r>
      <w:r>
        <w:t xml:space="preserve"> together.</w:t>
      </w:r>
      <w:r w:rsidR="00CE1B30">
        <w:t xml:space="preserve"> In the course of this collaboration</w:t>
      </w:r>
      <w:r w:rsidR="006B52CF">
        <w:t>,</w:t>
      </w:r>
      <w:r w:rsidR="00CE1B30">
        <w:t xml:space="preserve"> I realized that Thomas is not only an outstanding developer but also an </w:t>
      </w:r>
      <w:r w:rsidR="00CE1B30" w:rsidRPr="00CE1B30">
        <w:t>excellent</w:t>
      </w:r>
      <w:r w:rsidR="00CE1B30">
        <w:t xml:space="preserve"> researcher. Consequently, we started writing proposals and submissions to scientific jo</w:t>
      </w:r>
      <w:r w:rsidR="00155C50">
        <w:t xml:space="preserve">urnals and conferences together, </w:t>
      </w:r>
      <w:r w:rsidR="00CE1B30">
        <w:t>before he even finished his master’</w:t>
      </w:r>
      <w:r w:rsidR="00155C50">
        <w:t>s</w:t>
      </w:r>
      <w:r w:rsidR="00CE1B30">
        <w:t xml:space="preserve"> degree</w:t>
      </w:r>
      <w:r w:rsidR="006B52CF">
        <w:t xml:space="preserve">. Many of those submissions were successful and </w:t>
      </w:r>
      <w:r w:rsidR="00CE1B30">
        <w:t xml:space="preserve">Thomas </w:t>
      </w:r>
      <w:r w:rsidR="00530834">
        <w:t xml:space="preserve">has </w:t>
      </w:r>
      <w:r w:rsidR="00CE1B30">
        <w:t>accumulated an impressive number of nine publications in peer reviewed jour</w:t>
      </w:r>
      <w:r w:rsidR="006B52CF">
        <w:t>nals a</w:t>
      </w:r>
      <w:r w:rsidR="00530834">
        <w:t>nd conference proceedings as a masters student</w:t>
      </w:r>
      <w:r w:rsidR="006B52CF">
        <w:t>.</w:t>
      </w:r>
    </w:p>
    <w:p w14:paraId="2E14319D" w14:textId="00D4CE92" w:rsidR="00CE1B30" w:rsidRDefault="00CE1B30" w:rsidP="00863F3C">
      <w:pPr>
        <w:pStyle w:val="Gruformel"/>
        <w:spacing w:before="200" w:after="200"/>
      </w:pPr>
      <w:r>
        <w:t xml:space="preserve">In addition to his work with me, Thomas is involved </w:t>
      </w:r>
      <w:r w:rsidR="00530834">
        <w:t>i</w:t>
      </w:r>
      <w:r>
        <w:t xml:space="preserve">n a number of collaborations with other research groups at </w:t>
      </w:r>
      <w:r w:rsidR="006B52CF">
        <w:t xml:space="preserve">US national laboratories. I cannot remember any other </w:t>
      </w:r>
      <w:r w:rsidR="00530834">
        <w:t>master’s</w:t>
      </w:r>
      <w:r w:rsidR="00155C50">
        <w:t xml:space="preserve"> student that has built</w:t>
      </w:r>
      <w:r w:rsidR="006B52CF">
        <w:t xml:space="preserve"> up such an extensive research network.</w:t>
      </w:r>
    </w:p>
    <w:p w14:paraId="0AEA0361" w14:textId="4F989786" w:rsidR="00155C50" w:rsidRDefault="001139A7" w:rsidP="00863F3C">
      <w:pPr>
        <w:pStyle w:val="Gruformel"/>
        <w:spacing w:before="200" w:after="200"/>
      </w:pPr>
      <w:r>
        <w:t>Once Thomas finished his master</w:t>
      </w:r>
      <w:r w:rsidR="00155C50">
        <w:t>’s</w:t>
      </w:r>
      <w:r w:rsidR="00A00E8C">
        <w:t xml:space="preserve"> degree –</w:t>
      </w:r>
      <w:r>
        <w:t xml:space="preserve"> </w:t>
      </w:r>
      <w:r w:rsidR="00A00E8C">
        <w:t>the incompletion of which came as a su</w:t>
      </w:r>
      <w:bookmarkStart w:id="0" w:name="_GoBack"/>
      <w:bookmarkEnd w:id="0"/>
      <w:r w:rsidR="00A00E8C">
        <w:t xml:space="preserve">rprise to me, </w:t>
      </w:r>
      <w:r>
        <w:t xml:space="preserve">given that he unofficially </w:t>
      </w:r>
      <w:r w:rsidR="00A00E8C">
        <w:t xml:space="preserve">supervised PhD students at SCI - </w:t>
      </w:r>
      <w:r>
        <w:t xml:space="preserve">he mentioned that he is </w:t>
      </w:r>
      <w:r w:rsidR="00A00E8C">
        <w:lastRenderedPageBreak/>
        <w:t xml:space="preserve">looking for a PhD position. Despite </w:t>
      </w:r>
      <w:r>
        <w:t>offer</w:t>
      </w:r>
      <w:r w:rsidR="00A00E8C">
        <w:t>s</w:t>
      </w:r>
      <w:r>
        <w:t xml:space="preserve"> from </w:t>
      </w:r>
      <w:r w:rsidR="00EB310A">
        <w:t xml:space="preserve">UC Davis, </w:t>
      </w:r>
      <w:r>
        <w:t>SCI</w:t>
      </w:r>
      <w:r w:rsidR="00EB310A">
        <w:t>,</w:t>
      </w:r>
      <w:r>
        <w:t xml:space="preserve"> and from the </w:t>
      </w:r>
      <w:r w:rsidR="009876BF" w:rsidRPr="009876BF">
        <w:t xml:space="preserve">Computer Graphics and HCI Group </w:t>
      </w:r>
      <w:r w:rsidR="009876BF">
        <w:t xml:space="preserve">at </w:t>
      </w:r>
      <w:r w:rsidR="00A00E8C">
        <w:t xml:space="preserve">the </w:t>
      </w:r>
      <w:r>
        <w:t>University of Kaiserslautern</w:t>
      </w:r>
      <w:r w:rsidR="00A00E8C">
        <w:t>,</w:t>
      </w:r>
      <w:r>
        <w:t xml:space="preserve"> </w:t>
      </w:r>
      <w:r w:rsidR="009876BF">
        <w:t xml:space="preserve">he told me that he </w:t>
      </w:r>
      <w:r>
        <w:t xml:space="preserve">is interested </w:t>
      </w:r>
      <w:r w:rsidR="009876BF">
        <w:t xml:space="preserve">in </w:t>
      </w:r>
      <w:r>
        <w:t>working in my group.</w:t>
      </w:r>
      <w:r w:rsidR="00155C50">
        <w:t xml:space="preserve"> Knowing Thomas’ abilities I did not hesitate to hire him</w:t>
      </w:r>
      <w:r w:rsidR="00530834">
        <w:t>,</w:t>
      </w:r>
      <w:r w:rsidR="00155C50">
        <w:t xml:space="preserve"> and he </w:t>
      </w:r>
      <w:r w:rsidR="00530834">
        <w:t xml:space="preserve">therefore </w:t>
      </w:r>
      <w:r w:rsidR="00155C50">
        <w:t>started his work on the first of February. Since then he has integrated himself as a vital part of a number of projects in my group.</w:t>
      </w:r>
    </w:p>
    <w:p w14:paraId="5EDDF25D" w14:textId="77777777" w:rsidR="00A34B25" w:rsidRDefault="00A34B25" w:rsidP="00863F3C">
      <w:pPr>
        <w:pStyle w:val="Gruformel"/>
        <w:spacing w:before="200" w:after="200"/>
      </w:pPr>
      <w:r>
        <w:t xml:space="preserve">Besides his scientific </w:t>
      </w:r>
      <w:r w:rsidRPr="00A34B25">
        <w:t>accomplishment</w:t>
      </w:r>
      <w:r>
        <w:t xml:space="preserve">s Thomas has achieved a very good master’s degree with a </w:t>
      </w:r>
      <w:r w:rsidRPr="00A34B25">
        <w:rPr>
          <w:lang w:val="de-DE"/>
        </w:rPr>
        <w:t>3.84</w:t>
      </w:r>
      <w:r w:rsidRPr="00A34B25">
        <w:t xml:space="preserve"> </w:t>
      </w:r>
      <w:r>
        <w:t xml:space="preserve">GPA, scoring an A in almost all classes. </w:t>
      </w:r>
    </w:p>
    <w:p w14:paraId="0875E55E" w14:textId="03A7C204" w:rsidR="00155C50" w:rsidRDefault="00155C50" w:rsidP="00863F3C">
      <w:pPr>
        <w:pStyle w:val="Gruformel"/>
        <w:spacing w:before="200" w:after="200"/>
      </w:pPr>
      <w:r>
        <w:t xml:space="preserve">As a native English speaker he obviously has the required English language skills for the graduate school </w:t>
      </w:r>
      <w:r w:rsidR="00A34B25">
        <w:t>and</w:t>
      </w:r>
      <w:r>
        <w:t xml:space="preserve"> beyond that</w:t>
      </w:r>
      <w:r w:rsidR="00A34B25">
        <w:t>,</w:t>
      </w:r>
      <w:r>
        <w:t xml:space="preserve"> he has taken German language classes in Salt Lake City already and is looking for a continuing education in the German language here.</w:t>
      </w:r>
    </w:p>
    <w:p w14:paraId="4842767A" w14:textId="7ACEED46" w:rsidR="00A34B25" w:rsidRDefault="00A34B25" w:rsidP="00863F3C">
      <w:pPr>
        <w:pStyle w:val="Gruformel"/>
        <w:spacing w:before="200" w:after="200"/>
      </w:pPr>
      <w:r>
        <w:t>In summary</w:t>
      </w:r>
      <w:r w:rsidR="00587654">
        <w:t>,</w:t>
      </w:r>
      <w:r>
        <w:t xml:space="preserve"> Thomas </w:t>
      </w:r>
      <w:proofErr w:type="spellStart"/>
      <w:r>
        <w:t>Fogal</w:t>
      </w:r>
      <w:proofErr w:type="spellEnd"/>
      <w:r>
        <w:t xml:space="preserve"> is one of the top students in my group and I’m looking forward to supervising his Ph</w:t>
      </w:r>
      <w:r w:rsidR="00A00E8C">
        <w:t>.</w:t>
      </w:r>
      <w:r>
        <w:t xml:space="preserve">D. in the graduate school. In addition to me Prof. Dr. Philipp </w:t>
      </w:r>
      <w:proofErr w:type="spellStart"/>
      <w:r>
        <w:t>Slusallek</w:t>
      </w:r>
      <w:proofErr w:type="spellEnd"/>
      <w:r>
        <w:t xml:space="preserve"> and Prof. Dr. </w:t>
      </w:r>
      <w:r w:rsidRPr="00A34B25">
        <w:t>Christopher R. Johnson</w:t>
      </w:r>
      <w:r>
        <w:t xml:space="preserve">–the director of the SCI Institute–have agreed to serve on his committee. </w:t>
      </w:r>
    </w:p>
    <w:p w14:paraId="00B8C0BE" w14:textId="77777777" w:rsidR="00A65C76" w:rsidRDefault="00A65C76" w:rsidP="00863F3C">
      <w:pPr>
        <w:pStyle w:val="Gruformel"/>
        <w:spacing w:before="200" w:after="200"/>
      </w:pPr>
      <w:r w:rsidRPr="00A65C76">
        <w:t>Best regards,</w:t>
      </w:r>
    </w:p>
    <w:p w14:paraId="32D0D245" w14:textId="0AE63B3C" w:rsidR="00155C50" w:rsidRPr="00A65C76" w:rsidRDefault="00A34B25" w:rsidP="00863F3C">
      <w:pPr>
        <w:pStyle w:val="Gruformel"/>
        <w:spacing w:before="200" w:after="200"/>
      </w:pPr>
      <w:r>
        <w:rPr>
          <w:noProof/>
          <w:lang w:val="de-DE" w:eastAsia="de-DE"/>
        </w:rPr>
        <w:drawing>
          <wp:inline distT="0" distB="0" distL="0" distR="0" wp14:anchorId="445A90FF" wp14:editId="79BAB608">
            <wp:extent cx="2000885" cy="734695"/>
            <wp:effectExtent l="0" t="0" r="5715" b="1905"/>
            <wp:docPr id="8" name="Bild 8" descr="SSD:Users:krueger:Pictures:Jens:signature jen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SD:Users:krueger:Pictures:Jens:signature jens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clrChange>
                        <a:clrFrom>
                          <a:srgbClr val="FCFEF6"/>
                        </a:clrFrom>
                        <a:clrTo>
                          <a:srgbClr val="FCFEF6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885" cy="734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C6EE26" w14:textId="77777777" w:rsidR="00A65C76" w:rsidRPr="00863F3C" w:rsidRDefault="00097B1B" w:rsidP="00863F3C">
      <w:pPr>
        <w:pStyle w:val="Unterschrift"/>
        <w:spacing w:before="200" w:after="200"/>
      </w:pPr>
      <w:r w:rsidRPr="00A65C76">
        <w:t xml:space="preserve">Jens </w:t>
      </w:r>
      <w:proofErr w:type="spellStart"/>
      <w:r w:rsidRPr="00A65C76">
        <w:t>Krüger</w:t>
      </w:r>
      <w:proofErr w:type="spellEnd"/>
    </w:p>
    <w:sectPr w:rsidR="00A65C76" w:rsidRPr="00863F3C" w:rsidSect="00A65C76">
      <w:headerReference w:type="default" r:id="rId10"/>
      <w:footerReference w:type="default" r:id="rId11"/>
      <w:headerReference w:type="first" r:id="rId12"/>
      <w:footerReference w:type="first" r:id="rId13"/>
      <w:pgSz w:w="11907" w:h="16839" w:code="9"/>
      <w:pgMar w:top="2804" w:right="1418" w:bottom="1134" w:left="1418" w:header="850" w:footer="281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8FBD0D0" w14:textId="77777777" w:rsidR="00A00E8C" w:rsidRDefault="00A00E8C" w:rsidP="00A65C76">
      <w:r>
        <w:separator/>
      </w:r>
    </w:p>
  </w:endnote>
  <w:endnote w:type="continuationSeparator" w:id="0">
    <w:p w14:paraId="7A68F337" w14:textId="77777777" w:rsidR="00A00E8C" w:rsidRDefault="00A00E8C" w:rsidP="00A65C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W w:w="9300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2283"/>
      <w:gridCol w:w="2283"/>
      <w:gridCol w:w="2284"/>
      <w:gridCol w:w="2392"/>
      <w:gridCol w:w="58"/>
    </w:tblGrid>
    <w:tr w:rsidR="00A00E8C" w14:paraId="7C35F960" w14:textId="77777777">
      <w:trPr>
        <w:gridAfter w:val="1"/>
        <w:wAfter w:w="58" w:type="dxa"/>
        <w:trHeight w:val="290"/>
        <w:jc w:val="center"/>
      </w:trPr>
      <w:tc>
        <w:tcPr>
          <w:tcW w:w="9242" w:type="dxa"/>
          <w:gridSpan w:val="4"/>
          <w:tcBorders>
            <w:bottom w:val="single" w:sz="6" w:space="0" w:color="000000" w:themeColor="text1"/>
          </w:tcBorders>
          <w:vAlign w:val="center"/>
        </w:tcPr>
        <w:p w14:paraId="61E07D5B" w14:textId="77777777" w:rsidR="00A00E8C" w:rsidRDefault="00A00E8C" w:rsidP="00A65C76">
          <w:pPr>
            <w:pStyle w:val="Fuzeile"/>
            <w:jc w:val="center"/>
            <w:rPr>
              <w:i/>
              <w:noProof/>
            </w:rPr>
          </w:pPr>
        </w:p>
      </w:tc>
    </w:tr>
    <w:tr w:rsidR="00A00E8C" w14:paraId="26DF4717" w14:textId="77777777">
      <w:trPr>
        <w:trHeight w:val="1020"/>
        <w:jc w:val="center"/>
      </w:trPr>
      <w:tc>
        <w:tcPr>
          <w:tcW w:w="2283" w:type="dxa"/>
          <w:tcBorders>
            <w:top w:val="single" w:sz="6" w:space="0" w:color="000000" w:themeColor="text1"/>
          </w:tcBorders>
          <w:vAlign w:val="center"/>
        </w:tcPr>
        <w:p w14:paraId="3DACD89A" w14:textId="77777777" w:rsidR="00A00E8C" w:rsidRDefault="00A00E8C" w:rsidP="00A65C76">
          <w:pPr>
            <w:pStyle w:val="Fuzeile"/>
            <w:jc w:val="left"/>
            <w:rPr>
              <w:i/>
            </w:rPr>
          </w:pPr>
          <w:r>
            <w:rPr>
              <w:i/>
              <w:noProof/>
              <w:lang w:val="de-DE" w:eastAsia="de-DE"/>
            </w:rPr>
            <w:drawing>
              <wp:inline distT="0" distB="0" distL="0" distR="0" wp14:anchorId="47062D8C" wp14:editId="530E2CA6">
                <wp:extent cx="767361" cy="288000"/>
                <wp:effectExtent l="19050" t="0" r="0" b="0"/>
                <wp:docPr id="17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67361" cy="2880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283" w:type="dxa"/>
          <w:tcBorders>
            <w:top w:val="single" w:sz="6" w:space="0" w:color="000000" w:themeColor="text1"/>
          </w:tcBorders>
          <w:vAlign w:val="center"/>
        </w:tcPr>
        <w:p w14:paraId="2AFE682F" w14:textId="77777777" w:rsidR="00A00E8C" w:rsidRDefault="00A00E8C" w:rsidP="00A65C76">
          <w:pPr>
            <w:pStyle w:val="Fuzeile"/>
            <w:jc w:val="center"/>
            <w:rPr>
              <w:i/>
            </w:rPr>
          </w:pPr>
          <w:r>
            <w:rPr>
              <w:i/>
              <w:noProof/>
              <w:lang w:val="de-DE" w:eastAsia="de-DE"/>
            </w:rPr>
            <w:drawing>
              <wp:inline distT="0" distB="0" distL="0" distR="0" wp14:anchorId="61D3BF82" wp14:editId="1366CAF3">
                <wp:extent cx="1080000" cy="204994"/>
                <wp:effectExtent l="19050" t="0" r="5850" b="0"/>
                <wp:docPr id="18" name="Picture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80000" cy="204994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284" w:type="dxa"/>
          <w:tcBorders>
            <w:top w:val="single" w:sz="6" w:space="0" w:color="000000" w:themeColor="text1"/>
          </w:tcBorders>
          <w:vAlign w:val="center"/>
        </w:tcPr>
        <w:p w14:paraId="7CEF9D8D" w14:textId="77777777" w:rsidR="00A00E8C" w:rsidRDefault="00A00E8C" w:rsidP="00A65C76">
          <w:pPr>
            <w:pStyle w:val="Fuzeile"/>
            <w:jc w:val="center"/>
            <w:rPr>
              <w:i/>
            </w:rPr>
          </w:pPr>
          <w:r>
            <w:rPr>
              <w:i/>
              <w:noProof/>
              <w:lang w:val="de-DE" w:eastAsia="de-DE"/>
            </w:rPr>
            <w:drawing>
              <wp:anchor distT="0" distB="0" distL="114300" distR="114300" simplePos="0" relativeHeight="251683840" behindDoc="0" locked="0" layoutInCell="1" allowOverlap="1" wp14:anchorId="69849541" wp14:editId="1E5EDBAC">
                <wp:simplePos x="0" y="0"/>
                <wp:positionH relativeFrom="column">
                  <wp:posOffset>212725</wp:posOffset>
                </wp:positionH>
                <wp:positionV relativeFrom="paragraph">
                  <wp:posOffset>93345</wp:posOffset>
                </wp:positionV>
                <wp:extent cx="1084580" cy="289560"/>
                <wp:effectExtent l="19050" t="0" r="1270" b="0"/>
                <wp:wrapNone/>
                <wp:docPr id="19" name="Bild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84580" cy="2895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2450" w:type="dxa"/>
          <w:gridSpan w:val="2"/>
          <w:tcBorders>
            <w:top w:val="single" w:sz="6" w:space="0" w:color="000000" w:themeColor="text1"/>
          </w:tcBorders>
          <w:vAlign w:val="center"/>
        </w:tcPr>
        <w:p w14:paraId="0F7C1932" w14:textId="77777777" w:rsidR="00A00E8C" w:rsidRDefault="00A00E8C" w:rsidP="00A65C76">
          <w:pPr>
            <w:pStyle w:val="Fuzeile"/>
            <w:jc w:val="left"/>
            <w:rPr>
              <w:i/>
            </w:rPr>
          </w:pPr>
          <w:r>
            <w:rPr>
              <w:i/>
              <w:noProof/>
              <w:lang w:val="de-DE" w:eastAsia="de-DE"/>
            </w:rPr>
            <w:drawing>
              <wp:inline distT="0" distB="0" distL="0" distR="0" wp14:anchorId="381E0F08" wp14:editId="74336C90">
                <wp:extent cx="1080000" cy="360293"/>
                <wp:effectExtent l="19050" t="0" r="5850" b="0"/>
                <wp:docPr id="20" name="Picture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80000" cy="36029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5EB71279" w14:textId="77777777" w:rsidR="00A00E8C" w:rsidRPr="00C31F28" w:rsidRDefault="00A00E8C" w:rsidP="00A65C76">
    <w:pPr>
      <w:pStyle w:val="Fuzeile"/>
      <w:rPr>
        <w:szCs w:val="16"/>
        <w:lang w:val="de-DE"/>
      </w:rPr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W w:w="9300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1816"/>
      <w:gridCol w:w="2694"/>
      <w:gridCol w:w="2693"/>
      <w:gridCol w:w="2039"/>
      <w:gridCol w:w="58"/>
    </w:tblGrid>
    <w:tr w:rsidR="00A00E8C" w14:paraId="43E995F5" w14:textId="77777777">
      <w:trPr>
        <w:gridAfter w:val="1"/>
        <w:wAfter w:w="58" w:type="dxa"/>
        <w:trHeight w:val="290"/>
        <w:jc w:val="center"/>
      </w:trPr>
      <w:tc>
        <w:tcPr>
          <w:tcW w:w="9242" w:type="dxa"/>
          <w:gridSpan w:val="4"/>
          <w:tcBorders>
            <w:bottom w:val="single" w:sz="6" w:space="0" w:color="000000" w:themeColor="text1"/>
          </w:tcBorders>
          <w:vAlign w:val="center"/>
        </w:tcPr>
        <w:p w14:paraId="387A3900" w14:textId="77777777" w:rsidR="00A00E8C" w:rsidRDefault="00A00E8C" w:rsidP="00A65C76">
          <w:pPr>
            <w:pStyle w:val="Fuzeile"/>
            <w:jc w:val="center"/>
            <w:rPr>
              <w:i/>
              <w:noProof/>
            </w:rPr>
          </w:pPr>
        </w:p>
      </w:tc>
    </w:tr>
    <w:tr w:rsidR="00A00E8C" w14:paraId="4C8FEA29" w14:textId="77777777">
      <w:trPr>
        <w:trHeight w:val="1020"/>
        <w:jc w:val="center"/>
      </w:trPr>
      <w:tc>
        <w:tcPr>
          <w:tcW w:w="1816" w:type="dxa"/>
          <w:tcBorders>
            <w:top w:val="single" w:sz="6" w:space="0" w:color="000000" w:themeColor="text1"/>
          </w:tcBorders>
          <w:vAlign w:val="center"/>
        </w:tcPr>
        <w:p w14:paraId="732AB37D" w14:textId="77777777" w:rsidR="00A00E8C" w:rsidRDefault="00A00E8C" w:rsidP="00A65C76">
          <w:pPr>
            <w:pStyle w:val="Fuzeile"/>
            <w:jc w:val="left"/>
            <w:rPr>
              <w:i/>
            </w:rPr>
          </w:pPr>
          <w:r>
            <w:rPr>
              <w:i/>
              <w:noProof/>
              <w:lang w:val="de-DE" w:eastAsia="de-DE"/>
            </w:rPr>
            <w:drawing>
              <wp:inline distT="0" distB="0" distL="0" distR="0" wp14:anchorId="491E7E3D" wp14:editId="31DDC7D2">
                <wp:extent cx="767361" cy="288000"/>
                <wp:effectExtent l="19050" t="0" r="0" b="0"/>
                <wp:docPr id="2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67361" cy="2880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694" w:type="dxa"/>
          <w:tcBorders>
            <w:top w:val="single" w:sz="6" w:space="0" w:color="000000" w:themeColor="text1"/>
          </w:tcBorders>
          <w:vAlign w:val="center"/>
        </w:tcPr>
        <w:p w14:paraId="4834BA4C" w14:textId="77777777" w:rsidR="00A00E8C" w:rsidRDefault="00A00E8C" w:rsidP="00A65C76">
          <w:pPr>
            <w:pStyle w:val="Fuzeile"/>
            <w:jc w:val="center"/>
            <w:rPr>
              <w:i/>
            </w:rPr>
          </w:pPr>
          <w:r>
            <w:rPr>
              <w:i/>
              <w:noProof/>
              <w:lang w:val="de-DE" w:eastAsia="de-DE"/>
            </w:rPr>
            <w:drawing>
              <wp:inline distT="0" distB="0" distL="0" distR="0" wp14:anchorId="24479F14" wp14:editId="6AAE894C">
                <wp:extent cx="1080000" cy="204994"/>
                <wp:effectExtent l="19050" t="0" r="5850" b="0"/>
                <wp:docPr id="6" name="Picture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80000" cy="204994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693" w:type="dxa"/>
          <w:tcBorders>
            <w:top w:val="single" w:sz="6" w:space="0" w:color="000000" w:themeColor="text1"/>
          </w:tcBorders>
          <w:vAlign w:val="center"/>
        </w:tcPr>
        <w:p w14:paraId="29DBC110" w14:textId="77777777" w:rsidR="00A00E8C" w:rsidRDefault="00A00E8C" w:rsidP="00A65C76">
          <w:pPr>
            <w:pStyle w:val="Fuzeile"/>
            <w:jc w:val="center"/>
            <w:rPr>
              <w:i/>
            </w:rPr>
          </w:pPr>
          <w:r>
            <w:rPr>
              <w:i/>
              <w:noProof/>
              <w:lang w:val="de-DE" w:eastAsia="de-DE"/>
            </w:rPr>
            <w:drawing>
              <wp:anchor distT="0" distB="0" distL="114300" distR="114300" simplePos="0" relativeHeight="251681792" behindDoc="0" locked="0" layoutInCell="1" allowOverlap="1" wp14:anchorId="44D609F1" wp14:editId="62483A84">
                <wp:simplePos x="0" y="0"/>
                <wp:positionH relativeFrom="column">
                  <wp:posOffset>212725</wp:posOffset>
                </wp:positionH>
                <wp:positionV relativeFrom="paragraph">
                  <wp:posOffset>93345</wp:posOffset>
                </wp:positionV>
                <wp:extent cx="1084580" cy="289560"/>
                <wp:effectExtent l="19050" t="0" r="1270" b="0"/>
                <wp:wrapNone/>
                <wp:docPr id="3" name="Bild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84580" cy="2895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2097" w:type="dxa"/>
          <w:gridSpan w:val="2"/>
          <w:tcBorders>
            <w:top w:val="single" w:sz="6" w:space="0" w:color="000000" w:themeColor="text1"/>
          </w:tcBorders>
          <w:vAlign w:val="center"/>
        </w:tcPr>
        <w:p w14:paraId="6E8A5947" w14:textId="77777777" w:rsidR="00A00E8C" w:rsidRDefault="00A00E8C" w:rsidP="00A65C76">
          <w:pPr>
            <w:pStyle w:val="Fuzeile"/>
            <w:jc w:val="left"/>
            <w:rPr>
              <w:i/>
            </w:rPr>
          </w:pPr>
          <w:r>
            <w:rPr>
              <w:i/>
              <w:noProof/>
              <w:lang w:val="de-DE" w:eastAsia="de-DE"/>
            </w:rPr>
            <w:drawing>
              <wp:inline distT="0" distB="0" distL="0" distR="0" wp14:anchorId="07F9BD3D" wp14:editId="12DD7420">
                <wp:extent cx="1080000" cy="360293"/>
                <wp:effectExtent l="19050" t="0" r="5850" b="0"/>
                <wp:docPr id="7" name="Picture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80000" cy="36029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4816F9FD" w14:textId="77777777" w:rsidR="00A00E8C" w:rsidRPr="00C31F28" w:rsidRDefault="00A00E8C" w:rsidP="00A65C76">
    <w:pPr>
      <w:pStyle w:val="Fuzeile"/>
      <w:rPr>
        <w:szCs w:val="16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D98969F" w14:textId="77777777" w:rsidR="00A00E8C" w:rsidRDefault="00A00E8C" w:rsidP="00A65C76">
      <w:r>
        <w:separator/>
      </w:r>
    </w:p>
  </w:footnote>
  <w:footnote w:type="continuationSeparator" w:id="0">
    <w:p w14:paraId="3443A08D" w14:textId="77777777" w:rsidR="00A00E8C" w:rsidRDefault="00A00E8C" w:rsidP="00A65C76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margin" w:tblpXSpec="center" w:tblpYSpec="top"/>
      <w:tblW w:w="5000" w:type="pct"/>
      <w:tblBorders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392"/>
      <w:gridCol w:w="8895"/>
    </w:tblGrid>
    <w:sdt>
      <w:sdtPr>
        <w:id w:val="21744770"/>
        <w:docPartObj>
          <w:docPartGallery w:val="Page Numbers (Top of Page)"/>
          <w:docPartUnique/>
        </w:docPartObj>
      </w:sdtPr>
      <w:sdtEndPr>
        <w:rPr>
          <w:rFonts w:asciiTheme="majorHAnsi" w:eastAsiaTheme="majorEastAsia" w:hAnsiTheme="majorHAnsi" w:cstheme="majorBidi"/>
          <w:sz w:val="28"/>
          <w:szCs w:val="28"/>
        </w:rPr>
      </w:sdtEndPr>
      <w:sdtContent>
        <w:tr w:rsidR="00A00E8C" w14:paraId="0B9DF7C1" w14:textId="77777777">
          <w:trPr>
            <w:trHeight w:val="1080"/>
          </w:trPr>
          <w:tc>
            <w:tcPr>
              <w:tcW w:w="211" w:type="pct"/>
              <w:vAlign w:val="bottom"/>
            </w:tcPr>
            <w:p w14:paraId="7BB3A5ED" w14:textId="77777777" w:rsidR="00A00E8C" w:rsidRDefault="00A00E8C">
              <w:pPr>
                <w:pStyle w:val="KeinLeerraum"/>
                <w:jc w:val="right"/>
                <w:rPr>
                  <w:rFonts w:asciiTheme="majorHAnsi" w:hAnsiTheme="majorHAnsi"/>
                  <w:sz w:val="20"/>
                  <w:szCs w:val="20"/>
                </w:rPr>
              </w:pPr>
              <w:r>
                <w:fldChar w:fldCharType="begin"/>
              </w:r>
              <w:r>
                <w:instrText xml:space="preserve"> PAGE    \* MERGEFORMAT </w:instrText>
              </w:r>
              <w:r>
                <w:fldChar w:fldCharType="separate"/>
              </w:r>
              <w:r w:rsidR="00530834">
                <w:rPr>
                  <w:noProof/>
                </w:rPr>
                <w:t>2</w:t>
              </w:r>
              <w:r>
                <w:rPr>
                  <w:noProof/>
                </w:rPr>
                <w:fldChar w:fldCharType="end"/>
              </w:r>
            </w:p>
          </w:tc>
          <w:tc>
            <w:tcPr>
              <w:tcW w:w="4789" w:type="pct"/>
              <w:vAlign w:val="bottom"/>
            </w:tcPr>
            <w:p w14:paraId="35F17839" w14:textId="77777777" w:rsidR="00A00E8C" w:rsidRDefault="00A00E8C">
              <w:pPr>
                <w:pStyle w:val="KeinLeerraum"/>
                <w:rPr>
                  <w:rFonts w:asciiTheme="majorHAnsi" w:eastAsiaTheme="majorEastAsia" w:hAnsiTheme="majorHAnsi" w:cstheme="majorBidi"/>
                  <w:sz w:val="28"/>
                  <w:szCs w:val="28"/>
                </w:rPr>
              </w:pPr>
              <w:r>
                <w:rPr>
                  <w:rFonts w:asciiTheme="majorHAnsi" w:eastAsiaTheme="majorEastAsia" w:hAnsiTheme="majorHAnsi" w:cstheme="majorBidi"/>
                  <w:noProof/>
                  <w:sz w:val="28"/>
                  <w:szCs w:val="28"/>
                  <w:lang w:val="de-DE" w:eastAsia="de-DE"/>
                </w:rPr>
                <w:drawing>
                  <wp:anchor distT="0" distB="0" distL="114300" distR="114300" simplePos="0" relativeHeight="251669504" behindDoc="0" locked="0" layoutInCell="1" allowOverlap="1" wp14:anchorId="7952ED05" wp14:editId="7D5BD4F8">
                    <wp:simplePos x="0" y="0"/>
                    <wp:positionH relativeFrom="column">
                      <wp:posOffset>3544570</wp:posOffset>
                    </wp:positionH>
                    <wp:positionV relativeFrom="paragraph">
                      <wp:posOffset>543560</wp:posOffset>
                    </wp:positionV>
                    <wp:extent cx="1722755" cy="946150"/>
                    <wp:effectExtent l="19050" t="0" r="0" b="0"/>
                    <wp:wrapNone/>
                    <wp:docPr id="24" name="Grafik 0" descr="m2ci.png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m2ci.png"/>
                            <pic:cNvPicPr/>
                          </pic:nvPicPr>
                          <pic:blipFill>
                            <a:blip r:embed="rId1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1722755" cy="946150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anchor>
                </w:drawing>
              </w:r>
            </w:p>
          </w:tc>
        </w:tr>
      </w:sdtContent>
    </w:sdt>
  </w:tbl>
  <w:p w14:paraId="463660CF" w14:textId="77777777" w:rsidR="00A00E8C" w:rsidRPr="00C14B9F" w:rsidRDefault="00A00E8C" w:rsidP="00A65C76">
    <w:pPr>
      <w:pStyle w:val="Kopfzeile"/>
      <w:tabs>
        <w:tab w:val="clear" w:pos="4320"/>
        <w:tab w:val="clear" w:pos="8640"/>
      </w:tabs>
      <w:spacing w:after="240"/>
    </w:pPr>
    <w:r>
      <w:tab/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4721" w:type="pct"/>
      <w:jc w:val="right"/>
      <w:tblBorders>
        <w:insideH w:val="single" w:sz="6" w:space="0" w:color="A6A6A6" w:themeColor="background1" w:themeShade="A6"/>
      </w:tblBorders>
      <w:tblCellMar>
        <w:right w:w="85" w:type="dxa"/>
      </w:tblCellMar>
      <w:tblLook w:val="01E0" w:firstRow="1" w:lastRow="1" w:firstColumn="1" w:lastColumn="1" w:noHBand="0" w:noVBand="0"/>
    </w:tblPr>
    <w:tblGrid>
      <w:gridCol w:w="5246"/>
      <w:gridCol w:w="3501"/>
    </w:tblGrid>
    <w:tr w:rsidR="00A00E8C" w:rsidRPr="002B1FA5" w14:paraId="5ECD5CF5" w14:textId="77777777">
      <w:trPr>
        <w:jc w:val="right"/>
      </w:trPr>
      <w:tc>
        <w:tcPr>
          <w:tcW w:w="2999" w:type="pct"/>
        </w:tcPr>
        <w:p w14:paraId="04AF9E06" w14:textId="77777777" w:rsidR="00A00E8C" w:rsidRPr="00476A29" w:rsidRDefault="00A00E8C" w:rsidP="00A65C76">
          <w:pPr>
            <w:pStyle w:val="Kopfzeile"/>
            <w:spacing w:before="40" w:after="0"/>
            <w:ind w:right="198"/>
            <w:jc w:val="right"/>
            <w:rPr>
              <w:rFonts w:ascii="Calibri" w:eastAsiaTheme="minorEastAsia" w:hAnsi="Calibri" w:cstheme="minorBidi"/>
              <w:b/>
              <w:sz w:val="18"/>
              <w:szCs w:val="18"/>
            </w:rPr>
          </w:pPr>
          <w:r w:rsidRPr="00476A29">
            <w:rPr>
              <w:rFonts w:ascii="Calibri" w:eastAsiaTheme="minorEastAsia" w:hAnsi="Calibri" w:cstheme="minorBidi"/>
              <w:b/>
              <w:sz w:val="18"/>
              <w:szCs w:val="18"/>
            </w:rPr>
            <w:t>Cluster of Excellence</w:t>
          </w:r>
        </w:p>
        <w:p w14:paraId="604E02CD" w14:textId="77777777" w:rsidR="00A00E8C" w:rsidRPr="00476A29" w:rsidRDefault="00A00E8C" w:rsidP="00A65C76">
          <w:pPr>
            <w:pStyle w:val="Kopfzeile"/>
            <w:tabs>
              <w:tab w:val="clear" w:pos="4320"/>
              <w:tab w:val="clear" w:pos="8640"/>
            </w:tabs>
            <w:spacing w:after="100"/>
            <w:ind w:left="-1101" w:right="198"/>
            <w:jc w:val="right"/>
            <w:rPr>
              <w:rFonts w:ascii="Calibri" w:eastAsiaTheme="minorEastAsia" w:hAnsi="Calibri" w:cstheme="minorBidi"/>
              <w:b/>
              <w:i/>
              <w:sz w:val="18"/>
              <w:szCs w:val="18"/>
            </w:rPr>
          </w:pPr>
          <w:r w:rsidRPr="00476A29">
            <w:rPr>
              <w:rFonts w:ascii="Calibri" w:eastAsiaTheme="minorEastAsia" w:hAnsi="Calibri" w:cstheme="minorBidi"/>
              <w:b/>
              <w:i/>
              <w:sz w:val="18"/>
              <w:szCs w:val="18"/>
            </w:rPr>
            <w:t>Multimodal Computing and Interaction</w:t>
          </w:r>
        </w:p>
        <w:p w14:paraId="2BCE5C46" w14:textId="77777777" w:rsidR="00A00E8C" w:rsidRPr="0048283F" w:rsidRDefault="00A00E8C" w:rsidP="00A65C76">
          <w:pPr>
            <w:pStyle w:val="SenderAddress"/>
            <w:ind w:right="198"/>
            <w:jc w:val="right"/>
            <w:rPr>
              <w:rFonts w:ascii="Calibri" w:hAnsi="Calibri"/>
              <w:sz w:val="18"/>
              <w:szCs w:val="18"/>
            </w:rPr>
          </w:pPr>
          <w:r>
            <w:rPr>
              <w:rFonts w:ascii="Calibri" w:hAnsi="Calibri"/>
              <w:sz w:val="18"/>
              <w:szCs w:val="18"/>
            </w:rPr>
            <w:t xml:space="preserve">Prof. Dr. Jens </w:t>
          </w:r>
          <w:proofErr w:type="spellStart"/>
          <w:r>
            <w:rPr>
              <w:rFonts w:ascii="Calibri" w:hAnsi="Calibri"/>
              <w:sz w:val="18"/>
              <w:szCs w:val="18"/>
            </w:rPr>
            <w:t>Krüger</w:t>
          </w:r>
          <w:proofErr w:type="spellEnd"/>
        </w:p>
        <w:p w14:paraId="26B6AF31" w14:textId="77777777" w:rsidR="00A00E8C" w:rsidRPr="0048283F" w:rsidRDefault="00A00E8C" w:rsidP="00A65C76">
          <w:pPr>
            <w:pStyle w:val="SenderAddress"/>
            <w:ind w:right="198"/>
            <w:jc w:val="right"/>
            <w:rPr>
              <w:rFonts w:ascii="Calibri" w:hAnsi="Calibri"/>
              <w:i/>
              <w:sz w:val="18"/>
              <w:szCs w:val="18"/>
            </w:rPr>
          </w:pPr>
          <w:r>
            <w:rPr>
              <w:rFonts w:ascii="Calibri" w:hAnsi="Calibri"/>
              <w:i/>
              <w:sz w:val="18"/>
              <w:szCs w:val="18"/>
            </w:rPr>
            <w:t>Senior Researcher</w:t>
          </w:r>
        </w:p>
        <w:p w14:paraId="496BA266" w14:textId="77777777" w:rsidR="00A00E8C" w:rsidRPr="00476A29" w:rsidRDefault="00A00E8C" w:rsidP="00A65C76">
          <w:pPr>
            <w:pStyle w:val="SenderAddress"/>
            <w:ind w:right="198"/>
            <w:jc w:val="right"/>
            <w:rPr>
              <w:rFonts w:ascii="Calibri" w:hAnsi="Calibri"/>
              <w:sz w:val="18"/>
              <w:szCs w:val="18"/>
            </w:rPr>
          </w:pPr>
          <w:r w:rsidRPr="00476A29">
            <w:rPr>
              <w:rFonts w:ascii="Calibri" w:hAnsi="Calibri"/>
              <w:sz w:val="18"/>
              <w:szCs w:val="18"/>
            </w:rPr>
            <w:t xml:space="preserve">Campus E1 </w:t>
          </w:r>
          <w:r>
            <w:rPr>
              <w:rFonts w:ascii="Calibri" w:hAnsi="Calibri"/>
              <w:sz w:val="18"/>
              <w:szCs w:val="18"/>
            </w:rPr>
            <w:t>7</w:t>
          </w:r>
        </w:p>
        <w:p w14:paraId="4141F45A" w14:textId="77777777" w:rsidR="00A00E8C" w:rsidRPr="00476A29" w:rsidRDefault="00A00E8C" w:rsidP="00A65C76">
          <w:pPr>
            <w:pStyle w:val="SenderAddress"/>
            <w:ind w:right="198"/>
            <w:jc w:val="right"/>
            <w:rPr>
              <w:rFonts w:ascii="Calibri" w:hAnsi="Calibri"/>
              <w:sz w:val="18"/>
              <w:szCs w:val="18"/>
            </w:rPr>
          </w:pPr>
          <w:r w:rsidRPr="00476A29">
            <w:rPr>
              <w:rFonts w:ascii="Calibri" w:hAnsi="Calibri"/>
              <w:sz w:val="18"/>
              <w:szCs w:val="18"/>
            </w:rPr>
            <w:t xml:space="preserve">66123 </w:t>
          </w:r>
          <w:proofErr w:type="spellStart"/>
          <w:r w:rsidRPr="00476A29">
            <w:rPr>
              <w:rFonts w:ascii="Calibri" w:hAnsi="Calibri"/>
              <w:sz w:val="18"/>
              <w:szCs w:val="18"/>
            </w:rPr>
            <w:t>Saarbrücken</w:t>
          </w:r>
          <w:proofErr w:type="spellEnd"/>
        </w:p>
        <w:p w14:paraId="1A47FD9C" w14:textId="77777777" w:rsidR="00A00E8C" w:rsidRPr="00C14B9F" w:rsidRDefault="00A00E8C" w:rsidP="00A65C76">
          <w:pPr>
            <w:pStyle w:val="SenderAddress"/>
            <w:ind w:right="198"/>
            <w:jc w:val="right"/>
            <w:rPr>
              <w:rFonts w:ascii="Calibri" w:eastAsiaTheme="minorEastAsia" w:hAnsi="Calibri" w:cstheme="minorBidi"/>
              <w:b/>
              <w:bCs/>
              <w:sz w:val="22"/>
              <w:szCs w:val="22"/>
            </w:rPr>
          </w:pPr>
          <w:r w:rsidRPr="00476A29">
            <w:rPr>
              <w:rFonts w:ascii="Calibri" w:hAnsi="Calibri"/>
              <w:sz w:val="18"/>
              <w:szCs w:val="18"/>
            </w:rPr>
            <w:t>Germany</w:t>
          </w:r>
        </w:p>
      </w:tc>
      <w:tc>
        <w:tcPr>
          <w:tcW w:w="2001" w:type="pct"/>
        </w:tcPr>
        <w:p w14:paraId="56D90623" w14:textId="77777777" w:rsidR="00A00E8C" w:rsidRPr="00C14B9F" w:rsidRDefault="00A00E8C" w:rsidP="00A65C76">
          <w:pPr>
            <w:tabs>
              <w:tab w:val="center" w:pos="4320"/>
            </w:tabs>
            <w:ind w:left="-2328" w:right="200" w:firstLine="2328"/>
            <w:rPr>
              <w:rFonts w:ascii="Calibri" w:eastAsiaTheme="minorEastAsia" w:hAnsi="Calibri" w:cstheme="minorBidi"/>
              <w:b/>
            </w:rPr>
          </w:pPr>
          <w:r>
            <w:rPr>
              <w:rFonts w:ascii="Calibri" w:eastAsiaTheme="minorEastAsia" w:hAnsi="Calibri" w:cstheme="minorBidi"/>
              <w:b/>
              <w:noProof/>
              <w:lang w:val="de-DE" w:eastAsia="de-DE"/>
            </w:rPr>
            <w:drawing>
              <wp:anchor distT="0" distB="0" distL="114300" distR="114300" simplePos="0" relativeHeight="251667456" behindDoc="0" locked="0" layoutInCell="1" allowOverlap="1" wp14:anchorId="73D8B52A" wp14:editId="5BAAF8FA">
                <wp:simplePos x="0" y="0"/>
                <wp:positionH relativeFrom="column">
                  <wp:posOffset>113102</wp:posOffset>
                </wp:positionH>
                <wp:positionV relativeFrom="paragraph">
                  <wp:posOffset>1163</wp:posOffset>
                </wp:positionV>
                <wp:extent cx="1729937" cy="946597"/>
                <wp:effectExtent l="19050" t="0" r="3613" b="0"/>
                <wp:wrapNone/>
                <wp:docPr id="1" name="Grafik 0" descr="m2ci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m2ci.pn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9937" cy="946597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</w:tr>
  </w:tbl>
  <w:p w14:paraId="07740098" w14:textId="77777777" w:rsidR="00A00E8C" w:rsidRDefault="00A00E8C">
    <w:pPr>
      <w:pStyle w:val="Kopfzeile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9036E646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682858B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E052561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0FF447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2E96A95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0E814BA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F5ACA3C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251022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E00489D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D767AD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85"/>
  <w:activeWritingStyle w:appName="MSWord" w:lang="en-US" w:vendorID="64" w:dllVersion="131078" w:nlCheck="1" w:checkStyle="1"/>
  <w:activeWritingStyle w:appName="MSWord" w:lang="de-DE" w:vendorID="64" w:dllVersion="131078" w:nlCheck="1" w:checkStyle="1"/>
  <w:proofState w:spelling="clean" w:grammar="clean"/>
  <w:attachedTemplate r:id="rId1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efaultTabStop w:val="720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0">
      <o:colormenu v:ext="edit" strokecolor="none [1629]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7B1B"/>
    <w:rsid w:val="00045DEA"/>
    <w:rsid w:val="00097B1B"/>
    <w:rsid w:val="001139A7"/>
    <w:rsid w:val="001407CC"/>
    <w:rsid w:val="00155C50"/>
    <w:rsid w:val="003D0A9C"/>
    <w:rsid w:val="004C67A3"/>
    <w:rsid w:val="00530834"/>
    <w:rsid w:val="0054332D"/>
    <w:rsid w:val="00587654"/>
    <w:rsid w:val="006B52CF"/>
    <w:rsid w:val="00731BDF"/>
    <w:rsid w:val="00863F3C"/>
    <w:rsid w:val="008C1961"/>
    <w:rsid w:val="00977209"/>
    <w:rsid w:val="009876BF"/>
    <w:rsid w:val="009B029F"/>
    <w:rsid w:val="00A00E8C"/>
    <w:rsid w:val="00A34B25"/>
    <w:rsid w:val="00A65C76"/>
    <w:rsid w:val="00CE1B30"/>
    <w:rsid w:val="00EB310A"/>
    <w:rsid w:val="00EF5863"/>
    <w:rsid w:val="00F03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o:colormenu v:ext="edit" strokecolor="none [1629]"/>
    </o:shapedefaults>
    <o:shapelayout v:ext="edit">
      <o:idmap v:ext="edit" data="1"/>
    </o:shapelayout>
  </w:shapeDefaults>
  <w:decimalSymbol w:val="."/>
  <w:listSeparator w:val=","/>
  <w14:docId w14:val="6664D01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Standard">
    <w:name w:val="Normal"/>
    <w:qFormat/>
    <w:rsid w:val="00B004AC"/>
    <w:pPr>
      <w:jc w:val="both"/>
    </w:pPr>
    <w:rPr>
      <w:rFonts w:asciiTheme="minorHAnsi" w:hAnsiTheme="minorHAnsi"/>
    </w:rPr>
  </w:style>
  <w:style w:type="paragraph" w:styleId="berschrift1">
    <w:name w:val="heading 1"/>
    <w:basedOn w:val="Standard"/>
    <w:next w:val="Standard"/>
    <w:qFormat/>
    <w:rsid w:val="0015223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Gruformel">
    <w:name w:val="Closing"/>
    <w:basedOn w:val="Standard"/>
    <w:rsid w:val="00152232"/>
    <w:pPr>
      <w:spacing w:after="960"/>
    </w:pPr>
  </w:style>
  <w:style w:type="paragraph" w:styleId="Unterschrift">
    <w:name w:val="Signature"/>
    <w:basedOn w:val="Standard"/>
    <w:rsid w:val="00152232"/>
  </w:style>
  <w:style w:type="paragraph" w:customStyle="1" w:styleId="ccEnclosure">
    <w:name w:val="cc:/Enclosure"/>
    <w:basedOn w:val="Standard"/>
    <w:rsid w:val="00152232"/>
    <w:pPr>
      <w:tabs>
        <w:tab w:val="left" w:pos="1440"/>
      </w:tabs>
      <w:spacing w:before="240" w:after="240"/>
      <w:ind w:left="1440" w:hanging="1440"/>
    </w:pPr>
  </w:style>
  <w:style w:type="paragraph" w:styleId="Textkrper">
    <w:name w:val="Body Text"/>
    <w:basedOn w:val="Standard"/>
    <w:rsid w:val="00152232"/>
    <w:pPr>
      <w:spacing w:after="240"/>
    </w:pPr>
  </w:style>
  <w:style w:type="paragraph" w:styleId="Anrede">
    <w:name w:val="Salutation"/>
    <w:basedOn w:val="Standard"/>
    <w:next w:val="Standard"/>
    <w:rsid w:val="00152232"/>
    <w:pPr>
      <w:spacing w:before="480" w:after="240"/>
    </w:pPr>
  </w:style>
  <w:style w:type="paragraph" w:styleId="Datum">
    <w:name w:val="Date"/>
    <w:basedOn w:val="Standard"/>
    <w:next w:val="Standard"/>
    <w:rsid w:val="00152232"/>
    <w:pPr>
      <w:spacing w:after="480"/>
    </w:pPr>
  </w:style>
  <w:style w:type="paragraph" w:customStyle="1" w:styleId="SenderAddress">
    <w:name w:val="Sender Address"/>
    <w:basedOn w:val="Standard"/>
    <w:rsid w:val="00152232"/>
  </w:style>
  <w:style w:type="paragraph" w:customStyle="1" w:styleId="RecipientAddress">
    <w:name w:val="Recipient Address"/>
    <w:basedOn w:val="Standard"/>
    <w:rsid w:val="00152232"/>
  </w:style>
  <w:style w:type="paragraph" w:styleId="Sprechblasentext">
    <w:name w:val="Balloon Text"/>
    <w:basedOn w:val="Standard"/>
    <w:semiHidden/>
    <w:rsid w:val="00152232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eichen"/>
    <w:uiPriority w:val="99"/>
    <w:rsid w:val="00152232"/>
    <w:pPr>
      <w:tabs>
        <w:tab w:val="center" w:pos="4320"/>
        <w:tab w:val="right" w:pos="8640"/>
      </w:tabs>
      <w:spacing w:after="480"/>
    </w:pPr>
  </w:style>
  <w:style w:type="paragraph" w:styleId="Fuzeile">
    <w:name w:val="footer"/>
    <w:basedOn w:val="Standard"/>
    <w:link w:val="FuzeileZeichen"/>
    <w:uiPriority w:val="99"/>
    <w:rsid w:val="00152232"/>
    <w:pPr>
      <w:tabs>
        <w:tab w:val="center" w:pos="4320"/>
        <w:tab w:val="right" w:pos="8640"/>
      </w:tabs>
    </w:pPr>
  </w:style>
  <w:style w:type="character" w:styleId="Seitenzahl">
    <w:name w:val="page number"/>
    <w:basedOn w:val="Absatzstandardschriftart"/>
    <w:rsid w:val="00152232"/>
  </w:style>
  <w:style w:type="character" w:customStyle="1" w:styleId="KopfzeileZeichen">
    <w:name w:val="Kopfzeile Zeichen"/>
    <w:basedOn w:val="Absatzstandardschriftart"/>
    <w:link w:val="Kopfzeile"/>
    <w:uiPriority w:val="99"/>
    <w:rsid w:val="002E2E36"/>
    <w:rPr>
      <w:sz w:val="24"/>
      <w:szCs w:val="24"/>
    </w:rPr>
  </w:style>
  <w:style w:type="table" w:styleId="Tabellenraster">
    <w:name w:val="Table Grid"/>
    <w:basedOn w:val="NormaleTabelle"/>
    <w:uiPriority w:val="1"/>
    <w:rsid w:val="002E2E36"/>
    <w:rPr>
      <w:rFonts w:ascii="Calibri" w:hAnsi="Calibri"/>
      <w:sz w:val="22"/>
      <w:szCs w:val="22"/>
      <w:lang w:bidi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uzeileZeichen">
    <w:name w:val="Fußzeile Zeichen"/>
    <w:basedOn w:val="Absatzstandardschriftart"/>
    <w:link w:val="Fuzeile"/>
    <w:uiPriority w:val="99"/>
    <w:rsid w:val="002E2E36"/>
    <w:rPr>
      <w:sz w:val="24"/>
      <w:szCs w:val="24"/>
    </w:rPr>
  </w:style>
  <w:style w:type="character" w:styleId="Link">
    <w:name w:val="Hyperlink"/>
    <w:basedOn w:val="Absatzstandardschriftart"/>
    <w:rsid w:val="00DB0D97"/>
    <w:rPr>
      <w:color w:val="0000FF" w:themeColor="hyperlink"/>
      <w:u w:val="single"/>
    </w:rPr>
  </w:style>
  <w:style w:type="paragraph" w:styleId="KeinLeerraum">
    <w:name w:val="No Spacing"/>
    <w:link w:val="KeinLeerraumZeichen"/>
    <w:uiPriority w:val="1"/>
    <w:qFormat/>
    <w:rsid w:val="00CA07D5"/>
    <w:rPr>
      <w:rFonts w:asciiTheme="minorHAnsi" w:eastAsiaTheme="minorEastAsia" w:hAnsiTheme="minorHAnsi" w:cstheme="minorBidi"/>
      <w:sz w:val="22"/>
      <w:szCs w:val="22"/>
    </w:rPr>
  </w:style>
  <w:style w:type="character" w:customStyle="1" w:styleId="KeinLeerraumZeichen">
    <w:name w:val="Kein Leerraum Zeichen"/>
    <w:basedOn w:val="Absatzstandardschriftart"/>
    <w:link w:val="KeinLeerraum"/>
    <w:uiPriority w:val="1"/>
    <w:rsid w:val="00CA07D5"/>
    <w:rPr>
      <w:rFonts w:asciiTheme="minorHAnsi" w:eastAsiaTheme="minorEastAsia" w:hAnsiTheme="minorHAnsi" w:cstheme="minorBidi"/>
      <w:sz w:val="22"/>
      <w:szCs w:val="22"/>
    </w:rPr>
  </w:style>
  <w:style w:type="character" w:styleId="Platzhaltertext">
    <w:name w:val="Placeholder Text"/>
    <w:basedOn w:val="Absatzstandardschriftart"/>
    <w:uiPriority w:val="99"/>
    <w:semiHidden/>
    <w:rsid w:val="002A4E09"/>
    <w:rPr>
      <w:color w:val="80808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Standard">
    <w:name w:val="Normal"/>
    <w:qFormat/>
    <w:rsid w:val="00B004AC"/>
    <w:pPr>
      <w:jc w:val="both"/>
    </w:pPr>
    <w:rPr>
      <w:rFonts w:asciiTheme="minorHAnsi" w:hAnsiTheme="minorHAnsi"/>
    </w:rPr>
  </w:style>
  <w:style w:type="paragraph" w:styleId="berschrift1">
    <w:name w:val="heading 1"/>
    <w:basedOn w:val="Standard"/>
    <w:next w:val="Standard"/>
    <w:qFormat/>
    <w:rsid w:val="0015223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Gruformel">
    <w:name w:val="Closing"/>
    <w:basedOn w:val="Standard"/>
    <w:rsid w:val="00152232"/>
    <w:pPr>
      <w:spacing w:after="960"/>
    </w:pPr>
  </w:style>
  <w:style w:type="paragraph" w:styleId="Unterschrift">
    <w:name w:val="Signature"/>
    <w:basedOn w:val="Standard"/>
    <w:rsid w:val="00152232"/>
  </w:style>
  <w:style w:type="paragraph" w:customStyle="1" w:styleId="ccEnclosure">
    <w:name w:val="cc:/Enclosure"/>
    <w:basedOn w:val="Standard"/>
    <w:rsid w:val="00152232"/>
    <w:pPr>
      <w:tabs>
        <w:tab w:val="left" w:pos="1440"/>
      </w:tabs>
      <w:spacing w:before="240" w:after="240"/>
      <w:ind w:left="1440" w:hanging="1440"/>
    </w:pPr>
  </w:style>
  <w:style w:type="paragraph" w:styleId="Textkrper">
    <w:name w:val="Body Text"/>
    <w:basedOn w:val="Standard"/>
    <w:rsid w:val="00152232"/>
    <w:pPr>
      <w:spacing w:after="240"/>
    </w:pPr>
  </w:style>
  <w:style w:type="paragraph" w:styleId="Anrede">
    <w:name w:val="Salutation"/>
    <w:basedOn w:val="Standard"/>
    <w:next w:val="Standard"/>
    <w:rsid w:val="00152232"/>
    <w:pPr>
      <w:spacing w:before="480" w:after="240"/>
    </w:pPr>
  </w:style>
  <w:style w:type="paragraph" w:styleId="Datum">
    <w:name w:val="Date"/>
    <w:basedOn w:val="Standard"/>
    <w:next w:val="Standard"/>
    <w:rsid w:val="00152232"/>
    <w:pPr>
      <w:spacing w:after="480"/>
    </w:pPr>
  </w:style>
  <w:style w:type="paragraph" w:customStyle="1" w:styleId="SenderAddress">
    <w:name w:val="Sender Address"/>
    <w:basedOn w:val="Standard"/>
    <w:rsid w:val="00152232"/>
  </w:style>
  <w:style w:type="paragraph" w:customStyle="1" w:styleId="RecipientAddress">
    <w:name w:val="Recipient Address"/>
    <w:basedOn w:val="Standard"/>
    <w:rsid w:val="00152232"/>
  </w:style>
  <w:style w:type="paragraph" w:styleId="Sprechblasentext">
    <w:name w:val="Balloon Text"/>
    <w:basedOn w:val="Standard"/>
    <w:semiHidden/>
    <w:rsid w:val="00152232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eichen"/>
    <w:uiPriority w:val="99"/>
    <w:rsid w:val="00152232"/>
    <w:pPr>
      <w:tabs>
        <w:tab w:val="center" w:pos="4320"/>
        <w:tab w:val="right" w:pos="8640"/>
      </w:tabs>
      <w:spacing w:after="480"/>
    </w:pPr>
  </w:style>
  <w:style w:type="paragraph" w:styleId="Fuzeile">
    <w:name w:val="footer"/>
    <w:basedOn w:val="Standard"/>
    <w:link w:val="FuzeileZeichen"/>
    <w:uiPriority w:val="99"/>
    <w:rsid w:val="00152232"/>
    <w:pPr>
      <w:tabs>
        <w:tab w:val="center" w:pos="4320"/>
        <w:tab w:val="right" w:pos="8640"/>
      </w:tabs>
    </w:pPr>
  </w:style>
  <w:style w:type="character" w:styleId="Seitenzahl">
    <w:name w:val="page number"/>
    <w:basedOn w:val="Absatzstandardschriftart"/>
    <w:rsid w:val="00152232"/>
  </w:style>
  <w:style w:type="character" w:customStyle="1" w:styleId="KopfzeileZeichen">
    <w:name w:val="Kopfzeile Zeichen"/>
    <w:basedOn w:val="Absatzstandardschriftart"/>
    <w:link w:val="Kopfzeile"/>
    <w:uiPriority w:val="99"/>
    <w:rsid w:val="002E2E36"/>
    <w:rPr>
      <w:sz w:val="24"/>
      <w:szCs w:val="24"/>
    </w:rPr>
  </w:style>
  <w:style w:type="table" w:styleId="Tabellenraster">
    <w:name w:val="Table Grid"/>
    <w:basedOn w:val="NormaleTabelle"/>
    <w:uiPriority w:val="1"/>
    <w:rsid w:val="002E2E36"/>
    <w:rPr>
      <w:rFonts w:ascii="Calibri" w:hAnsi="Calibri"/>
      <w:sz w:val="22"/>
      <w:szCs w:val="22"/>
      <w:lang w:bidi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uzeileZeichen">
    <w:name w:val="Fußzeile Zeichen"/>
    <w:basedOn w:val="Absatzstandardschriftart"/>
    <w:link w:val="Fuzeile"/>
    <w:uiPriority w:val="99"/>
    <w:rsid w:val="002E2E36"/>
    <w:rPr>
      <w:sz w:val="24"/>
      <w:szCs w:val="24"/>
    </w:rPr>
  </w:style>
  <w:style w:type="character" w:styleId="Link">
    <w:name w:val="Hyperlink"/>
    <w:basedOn w:val="Absatzstandardschriftart"/>
    <w:rsid w:val="00DB0D97"/>
    <w:rPr>
      <w:color w:val="0000FF" w:themeColor="hyperlink"/>
      <w:u w:val="single"/>
    </w:rPr>
  </w:style>
  <w:style w:type="paragraph" w:styleId="KeinLeerraum">
    <w:name w:val="No Spacing"/>
    <w:link w:val="KeinLeerraumZeichen"/>
    <w:uiPriority w:val="1"/>
    <w:qFormat/>
    <w:rsid w:val="00CA07D5"/>
    <w:rPr>
      <w:rFonts w:asciiTheme="minorHAnsi" w:eastAsiaTheme="minorEastAsia" w:hAnsiTheme="minorHAnsi" w:cstheme="minorBidi"/>
      <w:sz w:val="22"/>
      <w:szCs w:val="22"/>
    </w:rPr>
  </w:style>
  <w:style w:type="character" w:customStyle="1" w:styleId="KeinLeerraumZeichen">
    <w:name w:val="Kein Leerraum Zeichen"/>
    <w:basedOn w:val="Absatzstandardschriftart"/>
    <w:link w:val="KeinLeerraum"/>
    <w:uiPriority w:val="1"/>
    <w:rsid w:val="00CA07D5"/>
    <w:rPr>
      <w:rFonts w:asciiTheme="minorHAnsi" w:eastAsiaTheme="minorEastAsia" w:hAnsiTheme="minorHAnsi" w:cstheme="minorBidi"/>
      <w:sz w:val="22"/>
      <w:szCs w:val="22"/>
    </w:rPr>
  </w:style>
  <w:style w:type="character" w:styleId="Platzhaltertext">
    <w:name w:val="Placeholder Text"/>
    <w:basedOn w:val="Absatzstandardschriftart"/>
    <w:uiPriority w:val="99"/>
    <w:semiHidden/>
    <w:rsid w:val="002A4E0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header" Target="header2.xml"/><Relationship Id="rId13" Type="http://schemas.openxmlformats.org/officeDocument/2006/relationships/footer" Target="footer2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1.jpeg"/><Relationship Id="rId10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4" Type="http://schemas.openxmlformats.org/officeDocument/2006/relationships/image" Target="media/image6.png"/><Relationship Id="rId1" Type="http://schemas.openxmlformats.org/officeDocument/2006/relationships/image" Target="media/image3.png"/><Relationship Id="rId2" Type="http://schemas.openxmlformats.org/officeDocument/2006/relationships/image" Target="media/image4.png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4" Type="http://schemas.openxmlformats.org/officeDocument/2006/relationships/image" Target="media/image6.png"/><Relationship Id="rId1" Type="http://schemas.openxmlformats.org/officeDocument/2006/relationships/image" Target="media/image3.png"/><Relationship Id="rId2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Users:krueger:Documents:Letters:mmci_template_EN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CBE114-80C9-6C44-A92A-06C07A5F63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mmci_template_EN.dotx</Template>
  <TotalTime>0</TotalTime>
  <Pages>2</Pages>
  <Words>444</Words>
  <Characters>2801</Characters>
  <Application>Microsoft Macintosh Word</Application>
  <DocSecurity>0</DocSecurity>
  <Lines>23</Lines>
  <Paragraphs>6</Paragraphs>
  <ScaleCrop>false</ScaleCrop>
  <Manager/>
  <Company>Career Press</Company>
  <LinksUpToDate>false</LinksUpToDate>
  <CharactersWithSpaces>3239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Jens Krüger</dc:creator>
  <cp:keywords/>
  <dc:description/>
  <cp:lastModifiedBy>tf</cp:lastModifiedBy>
  <cp:revision>8</cp:revision>
  <cp:lastPrinted>2012-04-23T10:14:00Z</cp:lastPrinted>
  <dcterms:created xsi:type="dcterms:W3CDTF">2012-04-22T11:26:00Z</dcterms:created>
  <dcterms:modified xsi:type="dcterms:W3CDTF">2012-04-23T11:04:00Z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TC010183671033</vt:lpwstr>
  </property>
</Properties>
</file>